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rPr>
          <w:sz w:val="36"/>
        </w:rPr>
        <w:t>Ha-rin Nielsen</w:t>
      </w:r>
    </w:p>
    <w:p>
      <w:r>
        <w:rPr>
          <w:i/>
        </w:rPr>
        <w:t>Retail and Hospitality Operations Professional</w:t>
      </w:r>
    </w:p>
    <w:p>
      <w:r>
        <w:rPr>
          <w:sz w:val="18"/>
        </w:rPr>
        <w:t>Chicago · Illinois · US</w:t>
      </w:r>
    </w:p>
    <w:p>
      <w:r>
        <w:rPr>
          <w:sz w:val="18"/>
        </w:rPr>
        <w:t>harin.nielsen@email.com | (312) 555-0148</w:t>
      </w:r>
    </w:p>
    <w:p>
      <w:pPr>
        <w:jc w:val="right"/>
      </w:pPr>
      <w:r>
        <w:rPr>
          <w:i/>
          <w:sz w:val="18"/>
        </w:rPr>
        <w:t>Layout style: single-column</w:t>
      </w:r>
    </w:p>
    <w:p>
      <w:pPr>
        <w:pStyle w:val="Heading2"/>
      </w:pPr>
      <w:r>
        <w:rPr>
          <w:sz w:val="26"/>
        </w:rPr>
        <w:t>Summary</w:t>
      </w:r>
    </w:p>
    <w:p>
      <w:r>
        <w:t>Resourceful and reliable professional with a strong background in retail and hospitality operations management. Experienced in customer service, inventory control, and team collaboration within fast-paced environments. Known for attention to detail, adaptability, and a friendly approach to client-facing situations. Seeking new opportunities to leverage organizational skills and a positive attitude.</w:t>
      </w:r>
    </w:p>
    <w:p>
      <w:pPr>
        <w:pStyle w:val="Heading2"/>
      </w:pPr>
      <w:r>
        <w:rPr>
          <w:sz w:val="26"/>
        </w:rPr>
        <w:t>Experience</w:t>
      </w:r>
    </w:p>
    <w:p>
      <w:pPr>
        <w:pStyle w:val="Heading3"/>
      </w:pPr>
      <w:r>
        <w:rPr>
          <w:sz w:val="22"/>
        </w:rPr>
        <w:t>Assistant Store Manager at Lakeside Boutique</w:t>
      </w:r>
    </w:p>
    <w:p>
      <w:r>
        <w:rPr>
          <w:sz w:val="18"/>
        </w:rPr>
        <w:t>01 Nov 2021 – 31 Jan 2024</w:t>
      </w:r>
    </w:p>
    <w:p>
      <w:r>
        <w:t>Oversaw daily retail operations, including opening/closing procedures and balancing registers. Managed inventory, tracked stock levels and coordinated reorders. Supervised a team of 4 part-time employees, scheduled shifts and facilitated onboarding. Responded to customer queries, returns, and complaints in a positive manner. Organized in-store displays and seasonal promotions.</w:t>
      </w:r>
    </w:p>
    <w:p>
      <w:pPr>
        <w:pStyle w:val="ListBullet"/>
        <w:spacing w:after="40"/>
      </w:pPr>
      <w:r>
        <w:t>Oversaw daily retail operations, including opening/closing procedures and balancing registers</w:t>
      </w:r>
    </w:p>
    <w:p>
      <w:pPr>
        <w:pStyle w:val="ListBullet"/>
        <w:spacing w:after="40"/>
      </w:pPr>
      <w:r>
        <w:t>Managed inventory, tracked stock levels and coordinated reorders</w:t>
      </w:r>
    </w:p>
    <w:p>
      <w:pPr>
        <w:pStyle w:val="ListBullet"/>
        <w:spacing w:after="40"/>
      </w:pPr>
      <w:r>
        <w:t>Supervised a team of 4 part-time employees, scheduled shifts and facilitated onboarding</w:t>
      </w:r>
    </w:p>
    <w:p>
      <w:pPr>
        <w:pStyle w:val="ListBullet"/>
        <w:spacing w:after="40"/>
      </w:pPr>
      <w:r>
        <w:t>Responded to customer queries, returns, and complaints in a positive manner</w:t>
      </w:r>
    </w:p>
    <w:p>
      <w:pPr>
        <w:pStyle w:val="ListBullet"/>
        <w:spacing w:after="40"/>
      </w:pPr>
      <w:r>
        <w:t>Organized in-store displays and seasonal promotions</w:t>
      </w:r>
    </w:p>
    <w:p>
      <w:pPr>
        <w:pStyle w:val="Heading3"/>
      </w:pPr>
      <w:r>
        <w:rPr>
          <w:sz w:val="22"/>
        </w:rPr>
        <w:t>Receptionist &amp; Office Assistant at Bear &amp; Finch Events</w:t>
      </w:r>
    </w:p>
    <w:p>
      <w:r>
        <w:rPr>
          <w:sz w:val="18"/>
        </w:rPr>
        <w:t>01 Apr 2019 – 31 Oct 2021</w:t>
      </w:r>
    </w:p>
    <w:p>
      <w:r>
        <w:t>Greeted clients and managed incoming phone calls for a busy event planning office. Maintained calendars, tracked appointments, and organized vendor files. Assisted with basic invoicing and coordinated courier pickups. Posted updates and photos on company Instagram and Facebook.</w:t>
      </w:r>
    </w:p>
    <w:p>
      <w:pPr>
        <w:pStyle w:val="ListBullet"/>
        <w:spacing w:after="40"/>
      </w:pPr>
      <w:r>
        <w:t>Greeted clients and managed incoming phone calls for a busy event planning office</w:t>
      </w:r>
    </w:p>
    <w:p>
      <w:pPr>
        <w:pStyle w:val="ListBullet"/>
        <w:spacing w:after="40"/>
      </w:pPr>
      <w:r>
        <w:t>Maintained calendars, tracked appointments, and organized vendor files</w:t>
      </w:r>
    </w:p>
    <w:p>
      <w:pPr>
        <w:pStyle w:val="ListBullet"/>
        <w:spacing w:after="40"/>
      </w:pPr>
      <w:r>
        <w:t>Assisted with basic invoicing and coordinated courier pickups</w:t>
      </w:r>
    </w:p>
    <w:p>
      <w:pPr>
        <w:pStyle w:val="ListBullet"/>
        <w:spacing w:after="40"/>
      </w:pPr>
      <w:r>
        <w:t>Posted updates and photos on company Instagram and Facebook</w:t>
      </w:r>
    </w:p>
    <w:p>
      <w:pPr>
        <w:pStyle w:val="Heading3"/>
      </w:pPr>
      <w:r>
        <w:rPr>
          <w:sz w:val="22"/>
        </w:rPr>
        <w:t>Barista at Java House Café</w:t>
      </w:r>
    </w:p>
    <w:p>
      <w:r>
        <w:rPr>
          <w:sz w:val="18"/>
        </w:rPr>
        <w:t>01 Jun 2017 – 31 Jan 2019</w:t>
      </w:r>
    </w:p>
    <w:p>
      <w:r>
        <w:t>Prepared espresso drinks to order and handled cash/POS transactions. Trained new team members on health &amp; safety standards. Maintained a clean and welcoming customer environment. Contributed to small team marketing events for campus promotions.</w:t>
      </w:r>
    </w:p>
    <w:p>
      <w:pPr>
        <w:pStyle w:val="ListBullet"/>
        <w:spacing w:after="40"/>
      </w:pPr>
      <w:r>
        <w:t>Prepared espresso drinks to order and handled cash/POS transactions</w:t>
      </w:r>
    </w:p>
    <w:p>
      <w:pPr>
        <w:pStyle w:val="ListBullet"/>
        <w:spacing w:after="40"/>
      </w:pPr>
      <w:r>
        <w:t>Trained new team members on health &amp; safety standards</w:t>
      </w:r>
    </w:p>
    <w:p>
      <w:pPr>
        <w:pStyle w:val="ListBullet"/>
        <w:spacing w:after="40"/>
      </w:pPr>
      <w:r>
        <w:t>Maintained a clean and welcoming customer environment</w:t>
      </w:r>
    </w:p>
    <w:p>
      <w:pPr>
        <w:pStyle w:val="ListBullet"/>
        <w:spacing w:after="40"/>
      </w:pPr>
      <w:r>
        <w:t>Contributed to small team marketing events for campus promotions</w:t>
      </w:r>
    </w:p>
    <w:p>
      <w:pPr>
        <w:pStyle w:val="Heading2"/>
      </w:pPr>
      <w:r>
        <w:rPr>
          <w:sz w:val="26"/>
        </w:rPr>
        <w:t>Education &amp; Training</w:t>
      </w:r>
    </w:p>
    <w:p>
      <w:pPr>
        <w:pStyle w:val="Heading3"/>
      </w:pPr>
      <w:r>
        <w:rPr>
          <w:sz w:val="22"/>
        </w:rPr>
        <w:t>Associate of Arts, General Studies</w:t>
      </w:r>
    </w:p>
    <w:p>
      <w:r>
        <w:rPr>
          <w:sz w:val="18"/>
        </w:rPr>
        <w:t>Oakton Community College</w:t>
      </w:r>
    </w:p>
    <w:p>
      <w:r>
        <w:rPr>
          <w:sz w:val="18"/>
        </w:rPr>
        <w:t>01 Jan 2015 – 31 Dec 2017</w:t>
      </w:r>
    </w:p>
    <w:p>
      <w:pPr>
        <w:pStyle w:val="Heading2"/>
      </w:pPr>
      <w:r>
        <w:rPr>
          <w:sz w:val="26"/>
        </w:rPr>
        <w:t>Skills</w:t>
      </w:r>
    </w:p>
    <w:p>
      <w:r>
        <w:t>Customer Service, Cash Handling, Inventory Management, Visual Merchandising, Event Coordination, Time Management, Conflict Resolution, Microsoft Word &amp; Excel, POS Systems, Scheduling, Food &amp; Beverage Preparation, Filing &amp; Data Entry, Social Media Posting, Light Bookkeeping, Spanish</w:t>
      </w:r>
    </w:p>
    <w:p>
      <w:pPr>
        <w:pStyle w:val="Heading2"/>
      </w:pPr>
      <w:r>
        <w:rPr>
          <w:sz w:val="26"/>
        </w:rPr>
        <w:t>Languages</w:t>
      </w:r>
    </w:p>
    <w:p>
      <w:pPr>
        <w:pStyle w:val="Heading3"/>
      </w:pPr>
      <w:r>
        <w:rPr>
          <w:sz w:val="22"/>
        </w:rPr>
        <w:t>English |  – Present</w:t>
      </w:r>
    </w:p>
    <w:p>
      <w:r>
        <w:rPr>
          <w:sz w:val="18"/>
        </w:rPr>
        <w:t>native</w:t>
      </w:r>
    </w:p>
    <w:p>
      <w:pPr>
        <w:pStyle w:val="Heading3"/>
      </w:pPr>
      <w:r>
        <w:rPr>
          <w:sz w:val="22"/>
        </w:rPr>
        <w:t>Spanish |  – Present</w:t>
      </w:r>
    </w:p>
    <w:p>
      <w:r>
        <w:rPr>
          <w:sz w:val="18"/>
        </w:rPr>
        <w:t>basic conversational</w:t>
      </w:r>
    </w:p>
    <w:p>
      <w:pPr>
        <w:pStyle w:val="Heading2"/>
      </w:pPr>
      <w:r>
        <w:rPr>
          <w:sz w:val="26"/>
        </w:rPr>
        <w:t>Certifications &amp; Credentials</w:t>
      </w:r>
    </w:p>
    <w:p>
      <w:pPr>
        <w:pStyle w:val="Heading3"/>
      </w:pPr>
      <w:r>
        <w:rPr>
          <w:sz w:val="22"/>
        </w:rPr>
        <w:t>Food Handler Certificate | 2018-01-01</w:t>
      </w:r>
    </w:p>
    <w:p>
      <w:r>
        <w:rPr>
          <w:sz w:val="18"/>
        </w:rPr>
        <w:t>Illinois</w:t>
      </w:r>
    </w:p>
    <w:p>
      <w:pPr>
        <w:pStyle w:val="Heading2"/>
      </w:pPr>
      <w:r>
        <w:rPr>
          <w:sz w:val="26"/>
        </w:rPr>
        <w:t>Awards</w:t>
      </w:r>
    </w:p>
    <w:p>
      <w:pPr>
        <w:pStyle w:val="Heading3"/>
      </w:pPr>
      <w:r>
        <w:rPr>
          <w:sz w:val="22"/>
        </w:rPr>
        <w:t>Employee of the Month | 2023-03-01</w:t>
      </w:r>
    </w:p>
    <w:p>
      <w:r>
        <w:rPr>
          <w:sz w:val="18"/>
        </w:rPr>
        <w:t>Lakeside Boutique</w:t>
      </w:r>
    </w:p>
    <w:p>
      <w:r>
        <w:t>Employee of the Month, Lakeside Boutique, March 2023.</w:t>
      </w:r>
    </w:p>
    <w:p>
      <w:pPr>
        <w:pStyle w:val="Heading2"/>
      </w:pPr>
      <w:r>
        <w:rPr>
          <w:sz w:val="26"/>
        </w:rPr>
        <w:t>Projects</w:t>
      </w:r>
    </w:p>
    <w:p>
      <w:pPr>
        <w:pStyle w:val="Heading3"/>
      </w:pPr>
      <w:r>
        <w:rPr>
          <w:sz w:val="22"/>
        </w:rPr>
        <w:t>Gap in Employment: Feb 2019 – Mar 2019 | 01 Feb 2019 – 31 Mar 2019</w:t>
      </w:r>
    </w:p>
    <w:p>
      <w:r>
        <w:t>Travelled abroad and completed an online customer relations seminar.</w:t>
      </w:r>
    </w:p>
    <w:p>
      <w:pPr>
        <w:pStyle w:val="ListBullet"/>
        <w:spacing w:after="40"/>
      </w:pPr>
      <w:r>
        <w:t>Travelled abroad and completed an online customer relations seminar</w:t>
      </w:r>
    </w:p>
    <w:p>
      <w:pPr>
        <w:pStyle w:val="Heading2"/>
      </w:pPr>
      <w:r>
        <w:rPr>
          <w:sz w:val="26"/>
        </w:rPr>
        <w:t>Interests</w:t>
      </w:r>
    </w:p>
    <w:p>
      <w:pPr>
        <w:pStyle w:val="Heading3"/>
      </w:pPr>
      <w:r>
        <w:rPr>
          <w:sz w:val="22"/>
        </w:rPr>
        <w:t>Vintage clothing restoration |  – Present</w:t>
      </w:r>
    </w:p>
    <w:p>
      <w:pPr>
        <w:pStyle w:val="Heading3"/>
      </w:pPr>
      <w:r>
        <w:rPr>
          <w:sz w:val="22"/>
        </w:rPr>
        <w:t>Knitting |  – Present</w:t>
      </w:r>
    </w:p>
    <w:p>
      <w:pPr>
        <w:pStyle w:val="Heading3"/>
      </w:pPr>
      <w:r>
        <w:rPr>
          <w:sz w:val="22"/>
        </w:rPr>
        <w:t>Community volunteering at animal shelters |  – Present</w:t>
      </w:r>
    </w:p>
    <w:p>
      <w:pPr>
        <w:pStyle w:val="Heading2"/>
      </w:pPr>
      <w:r>
        <w:rPr>
          <w:sz w:val="26"/>
        </w:rPr>
        <w:t>References</w:t>
      </w:r>
    </w:p>
    <w:p>
      <w:pPr>
        <w:pStyle w:val="Heading3"/>
      </w:pPr>
      <w:r>
        <w:rPr>
          <w:sz w:val="22"/>
        </w:rPr>
        <w:t>– Present</w:t>
      </w:r>
    </w:p>
    <w:sectPr w:rsidR="00FC693F" w:rsidRPr="0006063C" w:rsidSect="00034616">
      <w:pgSz w:w="12240" w:h="15840"/>
      <w:pgMar w:top="1020" w:right="1247" w:bottom="1020" w:left="124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alibri" w:hAnsi="Calibri" w:eastAsia="Calibri"/>
      <w:sz w:val="21"/>
    </w:rPr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