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Leo Santos</w:t>
      </w:r>
    </w:p>
    <w:p>
      <w:r>
        <w:rPr>
          <w:i/>
        </w:rPr>
        <w:t>Hospitality &amp; Retail Professional</w:t>
      </w:r>
    </w:p>
    <w:p>
      <w:r>
        <w:rPr>
          <w:sz w:val="18"/>
        </w:rPr>
        <w:t>Denver · Colorado · US</w:t>
      </w:r>
    </w:p>
    <w:p>
      <w:r>
        <w:rPr>
          <w:sz w:val="18"/>
        </w:rPr>
        <w:t>leo.santos@email.com | (555) 312-9471 | https://linkedin.com/in/leosantos</w:t>
      </w:r>
    </w:p>
    <w:p>
      <w:pPr>
        <w:jc w:val="right"/>
      </w:pPr>
      <w:r>
        <w:rPr>
          <w:i/>
          <w:sz w:val="18"/>
        </w:rPr>
        <w:t>Layout style: single-column</w:t>
      </w:r>
    </w:p>
    <w:p>
      <w:pPr>
        <w:pStyle w:val="Heading2"/>
      </w:pPr>
      <w:r>
        <w:rPr>
          <w:sz w:val="26"/>
        </w:rPr>
        <w:t>Summary</w:t>
      </w:r>
    </w:p>
    <w:p>
      <w:r>
        <w:t>Energetic and personable professional with 8 years of experience in front-line hospitality, retail sales, and logistics support. Adept at delivering friendly service, handling cash transactions, and maintaining inventory accuracy. Comfortable working in fast-paced environments and collaborating with diverse teams. Seeking a new challenge where strong interpersonal skills and a solid work ethic can contribute to overall business operations.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Barista / Shift Lead (part-time) at Bean &amp; Brew Café</w:t>
      </w:r>
    </w:p>
    <w:p>
      <w:r>
        <w:rPr>
          <w:sz w:val="18"/>
        </w:rPr>
        <w:t>01 Apr 2022 – Present</w:t>
      </w:r>
    </w:p>
    <w:p>
      <w:pPr>
        <w:pStyle w:val="ListBullet"/>
        <w:spacing w:after="40"/>
      </w:pPr>
      <w:r>
        <w:t>Prepare specialty coffee drinks and maintain equipment cleanliness.</w:t>
      </w:r>
    </w:p>
    <w:p>
      <w:pPr>
        <w:pStyle w:val="ListBullet"/>
        <w:spacing w:after="40"/>
      </w:pPr>
      <w:r>
        <w:t>Occasionally supervise a team of 3-4 baristas during peak hours, handling shift hand-overs and ensuring break coverage.</w:t>
      </w:r>
    </w:p>
    <w:p>
      <w:pPr>
        <w:pStyle w:val="ListBullet"/>
        <w:spacing w:after="40"/>
      </w:pPr>
      <w:r>
        <w:t>Manage cash drawer, run daily sales reports, and reconcile end-of-day totals.</w:t>
      </w:r>
    </w:p>
    <w:p>
      <w:pPr>
        <w:pStyle w:val="ListBullet"/>
        <w:spacing w:after="40"/>
      </w:pPr>
      <w:r>
        <w:t>Contribute to weekly inventory counts and place supply orders with vendors.</w:t>
      </w:r>
    </w:p>
    <w:p>
      <w:pPr>
        <w:pStyle w:val="Heading3"/>
      </w:pPr>
      <w:r>
        <w:rPr>
          <w:sz w:val="22"/>
        </w:rPr>
        <w:t>Retail Sales Associate at Urban Outfitters</w:t>
      </w:r>
    </w:p>
    <w:p>
      <w:r>
        <w:rPr>
          <w:sz w:val="18"/>
        </w:rPr>
        <w:t>01 Jan 2020 – 01 Mar 2022</w:t>
      </w:r>
    </w:p>
    <w:p>
      <w:pPr>
        <w:pStyle w:val="ListBullet"/>
        <w:spacing w:after="40"/>
      </w:pPr>
      <w:r>
        <w:t>Assisted customers with product selection, returns, and checkout processes.</w:t>
      </w:r>
    </w:p>
    <w:p>
      <w:pPr>
        <w:pStyle w:val="ListBullet"/>
        <w:spacing w:after="40"/>
      </w:pPr>
      <w:r>
        <w:t>Operated POS system, processed transactions, and handled gift-card activations.</w:t>
      </w:r>
    </w:p>
    <w:p>
      <w:pPr>
        <w:pStyle w:val="ListBullet"/>
        <w:spacing w:after="40"/>
      </w:pPr>
      <w:r>
        <w:t>Executed visual merchandising standards and organized stockroom deliveries.</w:t>
      </w:r>
    </w:p>
    <w:p>
      <w:pPr>
        <w:pStyle w:val="ListBullet"/>
        <w:spacing w:after="40"/>
      </w:pPr>
      <w:r>
        <w:t>Provided input on seasonal floor layout, leading to a modest 4% sales increase.</w:t>
      </w:r>
    </w:p>
    <w:p>
      <w:pPr>
        <w:pStyle w:val="Heading3"/>
      </w:pPr>
      <w:r>
        <w:rPr>
          <w:sz w:val="22"/>
        </w:rPr>
        <w:t>Logistics Assistant at FastTrack Freight</w:t>
      </w:r>
    </w:p>
    <w:p>
      <w:r>
        <w:rPr>
          <w:sz w:val="18"/>
        </w:rPr>
        <w:t>01 Jun 2018 – 01 Dec 2019</w:t>
      </w:r>
    </w:p>
    <w:p>
      <w:pPr>
        <w:pStyle w:val="ListBullet"/>
        <w:spacing w:after="40"/>
      </w:pPr>
      <w:r>
        <w:t>Coordinated inbound and outbound shipments, prepared paperwork, and entered data into tracking software.</w:t>
      </w:r>
    </w:p>
    <w:p>
      <w:pPr>
        <w:pStyle w:val="ListBullet"/>
        <w:spacing w:after="40"/>
      </w:pPr>
      <w:r>
        <w:t>Performed routine checks on loading docks, ensuring safety protocols were followed.</w:t>
      </w:r>
    </w:p>
    <w:p>
      <w:pPr>
        <w:pStyle w:val="ListBullet"/>
        <w:spacing w:after="40"/>
      </w:pPr>
      <w:r>
        <w:t>Assisted with inventory audits and cycle counts, identifying discrepancies and reporting to the warehouse manager.</w:t>
      </w:r>
    </w:p>
    <w:p>
      <w:pPr>
        <w:pStyle w:val="ListBullet"/>
        <w:spacing w:after="40"/>
      </w:pPr>
      <w:r>
        <w:t>Supported the driver team by loading pallets and preparing documents for delivery routes.</w:t>
      </w:r>
    </w:p>
    <w:p>
      <w:pPr>
        <w:pStyle w:val="Heading3"/>
      </w:pPr>
      <w:r>
        <w:rPr>
          <w:sz w:val="22"/>
        </w:rPr>
        <w:t>Server / Bartender at The Copper Lantern</w:t>
      </w:r>
    </w:p>
    <w:p>
      <w:r>
        <w:rPr>
          <w:sz w:val="18"/>
        </w:rPr>
        <w:t>01 May 2016 – 01 May 2018</w:t>
      </w:r>
    </w:p>
    <w:p>
      <w:pPr>
        <w:pStyle w:val="ListBullet"/>
        <w:spacing w:after="40"/>
      </w:pPr>
      <w:r>
        <w:t>Delivered food and beverage service to up to 150 guests per shift in a high-volume restaurant.</w:t>
      </w:r>
    </w:p>
    <w:p>
      <w:pPr>
        <w:pStyle w:val="ListBullet"/>
        <w:spacing w:after="40"/>
      </w:pPr>
      <w:r>
        <w:t>Managed bar inventory, performed nightly cashouts, and maintained compliance with alcohol service regulations.</w:t>
      </w:r>
    </w:p>
    <w:p>
      <w:pPr>
        <w:pStyle w:val="ListBullet"/>
        <w:spacing w:after="40"/>
      </w:pPr>
      <w:r>
        <w:t>Trained new front-of-house staff on POS usage and service standards.</w:t>
      </w:r>
    </w:p>
    <w:p>
      <w:pPr>
        <w:pStyle w:val="Heading3"/>
      </w:pPr>
      <w:r>
        <w:rPr>
          <w:sz w:val="22"/>
        </w:rPr>
        <w:t>Seasonal Sales Clerk (Internship) at HomeGoods</w:t>
      </w:r>
    </w:p>
    <w:p>
      <w:r>
        <w:rPr>
          <w:sz w:val="18"/>
        </w:rPr>
        <w:t>01 Jun 2015 – 31 Aug 2015</w:t>
      </w:r>
    </w:p>
    <w:p>
      <w:pPr>
        <w:pStyle w:val="ListBullet"/>
        <w:spacing w:after="40"/>
      </w:pPr>
      <w:r>
        <w:t>Supported floor staff during holiday rush, restocked shelves, and assisted with customer inquiries.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Arts, General Studies</w:t>
      </w:r>
    </w:p>
    <w:p>
      <w:r>
        <w:rPr>
          <w:sz w:val="18"/>
        </w:rPr>
        <w:t>Frontier Community College</w:t>
      </w:r>
    </w:p>
    <w:p>
      <w:r>
        <w:rPr>
          <w:sz w:val="18"/>
        </w:rPr>
        <w:t>01 Jan 2014 – 31 Dec 2016</w:t>
      </w:r>
    </w:p>
    <w:p>
      <w:pPr>
        <w:pStyle w:val="Heading2"/>
      </w:pPr>
      <w:r>
        <w:rPr>
          <w:sz w:val="26"/>
        </w:rPr>
        <w:t>Skills</w:t>
      </w:r>
    </w:p>
    <w:p>
      <w:r>
        <w:t>Core Skills</w:t>
      </w:r>
    </w:p>
    <w:p>
      <w:pPr>
        <w:pStyle w:val="Heading2"/>
      </w:pPr>
      <w:r>
        <w:rPr>
          <w:sz w:val="26"/>
        </w:rPr>
        <w:t>Languages</w:t>
      </w:r>
    </w:p>
    <w:p>
      <w:pPr>
        <w:pStyle w:val="Heading3"/>
      </w:pPr>
      <w:r>
        <w:rPr>
          <w:sz w:val="22"/>
        </w:rPr>
        <w:t>English |  – Present</w:t>
      </w:r>
    </w:p>
    <w:p>
      <w:r>
        <w:rPr>
          <w:sz w:val="18"/>
        </w:rPr>
        <w:t>Native speaker</w:t>
      </w:r>
    </w:p>
    <w:p>
      <w:pPr>
        <w:pStyle w:val="Heading3"/>
      </w:pPr>
      <w:r>
        <w:rPr>
          <w:sz w:val="22"/>
        </w:rPr>
        <w:t>Spanish |  – Present</w:t>
      </w:r>
    </w:p>
    <w:p>
      <w:r>
        <w:rPr>
          <w:sz w:val="18"/>
        </w:rPr>
        <w:t>Conversational</w:t>
      </w:r>
    </w:p>
    <w:p>
      <w:pPr>
        <w:pStyle w:val="Heading2"/>
      </w:pPr>
      <w:r>
        <w:rPr>
          <w:sz w:val="26"/>
        </w:rPr>
        <w:t>Certifications &amp; Credentials</w:t>
      </w:r>
    </w:p>
    <w:p>
      <w:pPr>
        <w:pStyle w:val="Heading3"/>
      </w:pPr>
      <w:r>
        <w:rPr>
          <w:sz w:val="22"/>
        </w:rPr>
        <w:t>Certified Food Handler | 2023-01-01</w:t>
      </w:r>
    </w:p>
    <w:p>
      <w:r>
        <w:rPr>
          <w:sz w:val="18"/>
        </w:rPr>
        <w:t>Colorado Department of Public Health</w:t>
      </w:r>
    </w:p>
    <w:p>
      <w:pPr>
        <w:pStyle w:val="Heading2"/>
      </w:pPr>
      <w:r>
        <w:rPr>
          <w:sz w:val="26"/>
        </w:rPr>
        <w:t>Awards</w:t>
      </w:r>
    </w:p>
    <w:p>
      <w:pPr>
        <w:pStyle w:val="Heading3"/>
      </w:pPr>
      <w:r>
        <w:rPr>
          <w:sz w:val="22"/>
        </w:rPr>
        <w:t>Employee of the Month | 2022-11-01</w:t>
      </w:r>
    </w:p>
    <w:p>
      <w:r>
        <w:rPr>
          <w:sz w:val="18"/>
        </w:rPr>
        <w:t>Bean &amp; Brew Café</w:t>
      </w:r>
    </w:p>
    <w:p>
      <w:r>
        <w:t>recognized for excellent customer feedback and reliable shift coverage.</w:t>
      </w:r>
    </w:p>
    <w:p>
      <w:pPr>
        <w:pStyle w:val="Heading3"/>
      </w:pPr>
      <w:r>
        <w:rPr>
          <w:sz w:val="22"/>
        </w:rPr>
        <w:t>Best Visual Display | 2021-04-01</w:t>
      </w:r>
    </w:p>
    <w:p>
      <w:r>
        <w:rPr>
          <w:sz w:val="18"/>
        </w:rPr>
        <w:t>Urban Outfitters</w:t>
      </w:r>
    </w:p>
    <w:p>
      <w:r>
        <w:t>team award for creative window merchandising that boosted foot traffic.</w:t>
      </w:r>
    </w:p>
    <w:p>
      <w:pPr>
        <w:pStyle w:val="Heading2"/>
      </w:pPr>
      <w:r>
        <w:rPr>
          <w:sz w:val="26"/>
        </w:rPr>
        <w:t>Interests</w:t>
      </w:r>
    </w:p>
    <w:p>
      <w:pPr>
        <w:pStyle w:val="Heading3"/>
      </w:pPr>
      <w:r>
        <w:rPr>
          <w:sz w:val="22"/>
        </w:rPr>
        <w:t>Personal Interests |  – Present</w:t>
      </w:r>
    </w:p>
    <w:p>
      <w:pPr>
        <w:pStyle w:val="ListBullet"/>
        <w:spacing w:after="40"/>
      </w:pPr>
      <w:r>
        <w:t>Coffee brewing techniques</w:t>
      </w:r>
    </w:p>
    <w:p>
      <w:pPr>
        <w:pStyle w:val="ListBullet"/>
        <w:spacing w:after="40"/>
      </w:pPr>
      <w:r>
        <w:t>Mountain biking</w:t>
      </w:r>
    </w:p>
    <w:p>
      <w:pPr>
        <w:pStyle w:val="ListBullet"/>
        <w:spacing w:after="40"/>
      </w:pPr>
      <w:r>
        <w:t>Live music events</w:t>
      </w:r>
    </w:p>
    <w:p>
      <w:pPr>
        <w:pStyle w:val="Heading2"/>
      </w:pPr>
      <w:r>
        <w:rPr>
          <w:sz w:val="26"/>
        </w:rPr>
        <w:t>References</w:t>
      </w:r>
    </w:p>
    <w:p>
      <w:pPr>
        <w:pStyle w:val="Heading3"/>
      </w:pPr>
      <w:r>
        <w:rPr>
          <w:sz w:val="22"/>
        </w:rPr>
        <w:t>References |  – Present</w:t>
      </w:r>
    </w:p>
    <w:sectPr w:rsidR="00FC693F" w:rsidRPr="0006063C" w:rsidSect="00034616">
      <w:pgSz w:w="12240" w:h="15840"/>
      <w:pgMar w:top="1020" w:right="1247" w:bottom="1020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