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rPr>
          <w:sz w:val="36"/>
        </w:rPr>
        <w:t>Olivér Filipov</w:t>
      </w:r>
    </w:p>
    <w:p>
      <w:r>
        <w:rPr>
          <w:i/>
        </w:rPr>
        <w:t>Assistant Store Supervisor</w:t>
      </w:r>
    </w:p>
    <w:p>
      <w:r>
        <w:rPr>
          <w:sz w:val="18"/>
        </w:rPr>
        <w:t>Phoenix · AZ · US</w:t>
      </w:r>
    </w:p>
    <w:p>
      <w:r>
        <w:rPr>
          <w:sz w:val="18"/>
        </w:rPr>
        <w:t>oliver.filipov@email.com | (602) 555-1843 | linkedin.com/in/oliverfilipov</w:t>
      </w:r>
    </w:p>
    <w:p>
      <w:pPr>
        <w:jc w:val="right"/>
      </w:pPr>
      <w:r>
        <w:rPr>
          <w:i/>
          <w:sz w:val="18"/>
        </w:rPr>
        <w:t>Layout style: hybrid</w:t>
      </w:r>
    </w:p>
    <w:p>
      <w:pPr>
        <w:pStyle w:val="Heading2"/>
      </w:pPr>
      <w:r>
        <w:rPr>
          <w:sz w:val="26"/>
        </w:rPr>
        <w:t>Summary</w:t>
      </w:r>
    </w:p>
    <w:p>
      <w:r>
        <w:t>Customer-focused professional with over 7 years of experience in retail operations and hospitality management. Adept at managing day-to-day store functions, staffing schedules, and client interactions in high-volume environments. Skilled in process documentation and team coordination, with a track record of improving service efficiency in frontline roles. Seeking to transition into product management, bringing strong interpersonal skills and a commitment to operational organization. Eager to contribute to team success through dedication and adaptability in dynamic work settings.</w:t>
      </w:r>
    </w:p>
    <w:p>
      <w:pPr>
        <w:pStyle w:val="Heading2"/>
      </w:pPr>
      <w:r>
        <w:rPr>
          <w:sz w:val="26"/>
        </w:rPr>
        <w:t>Experience</w:t>
      </w:r>
    </w:p>
    <w:p>
      <w:pPr>
        <w:pStyle w:val="Heading3"/>
      </w:pPr>
      <w:r>
        <w:rPr>
          <w:sz w:val="22"/>
        </w:rPr>
        <w:t>Assistant Store Supervisor at Clothiers &amp; Co Retail Chain</w:t>
      </w:r>
    </w:p>
    <w:p>
      <w:r>
        <w:rPr>
          <w:sz w:val="18"/>
        </w:rPr>
        <w:t>01 Mar 2021 – Present</w:t>
      </w:r>
    </w:p>
    <w:p>
      <w:pPr>
        <w:pStyle w:val="ListBullet"/>
        <w:spacing w:after="40"/>
      </w:pPr>
      <w:r>
        <w:t>Supervised daily floor operations during peak shifts, coordinating staff tasks and restocking inventory.</w:t>
      </w:r>
    </w:p>
    <w:p>
      <w:pPr>
        <w:pStyle w:val="ListBullet"/>
        <w:spacing w:after="40"/>
      </w:pPr>
      <w:r>
        <w:t>Trained 12+ new employees on customer engagement protocols and POS usage.</w:t>
      </w:r>
    </w:p>
    <w:p>
      <w:pPr>
        <w:pStyle w:val="ListBullet"/>
        <w:spacing w:after="40"/>
      </w:pPr>
      <w:r>
        <w:t>Assisted in monthly inventory audits, resulting in a 15% reduction in shrinkage due to improved counting procedures.</w:t>
      </w:r>
    </w:p>
    <w:p>
      <w:pPr>
        <w:pStyle w:val="ListBullet"/>
        <w:spacing w:after="40"/>
      </w:pPr>
      <w:r>
        <w:t>Collaborated with district managers on promotional displays and visual merchandising.</w:t>
      </w:r>
    </w:p>
    <w:p>
      <w:pPr>
        <w:pStyle w:val="ListBullet"/>
        <w:spacing w:after="40"/>
      </w:pPr>
      <w:r>
        <w:t>Handled customer complaints and ensured timely resolution within company guidelines.</w:t>
      </w:r>
    </w:p>
    <w:p>
      <w:pPr>
        <w:pStyle w:val="Heading3"/>
      </w:pPr>
      <w:r>
        <w:rPr>
          <w:sz w:val="22"/>
        </w:rPr>
        <w:t>Shift Lead &amp; Guest Experience Coordinator at Desert Breeze Resort</w:t>
      </w:r>
    </w:p>
    <w:p>
      <w:r>
        <w:rPr>
          <w:sz w:val="18"/>
        </w:rPr>
        <w:t>01 Jun 2018 – 01 Feb 2021</w:t>
      </w:r>
    </w:p>
    <w:p>
      <w:pPr>
        <w:pStyle w:val="ListBullet"/>
        <w:spacing w:after="40"/>
      </w:pPr>
      <w:r>
        <w:t>Led front-desk operations during high-occupancy weekends, managing guest check-ins and special requests.</w:t>
      </w:r>
    </w:p>
    <w:p>
      <w:pPr>
        <w:pStyle w:val="ListBullet"/>
        <w:spacing w:after="40"/>
      </w:pPr>
      <w:r>
        <w:t>Coordinated with housekeeping and maintenance teams to resolve room issues within 30 minutes of reporting.</w:t>
      </w:r>
    </w:p>
    <w:p>
      <w:pPr>
        <w:pStyle w:val="ListBullet"/>
        <w:spacing w:after="40"/>
      </w:pPr>
      <w:r>
        <w:t>Implemented a feedback log system that improved guest satisfaction scores by 10% over 6 months.</w:t>
      </w:r>
    </w:p>
    <w:p>
      <w:pPr>
        <w:pStyle w:val="ListBullet"/>
        <w:spacing w:after="40"/>
      </w:pPr>
      <w:r>
        <w:t>Organized on-site guest activities and staffed seasonal events.</w:t>
      </w:r>
    </w:p>
    <w:p>
      <w:pPr>
        <w:pStyle w:val="Heading3"/>
      </w:pPr>
      <w:r>
        <w:rPr>
          <w:sz w:val="22"/>
        </w:rPr>
        <w:t>Sales Associate at UrbanStyle Apparel</w:t>
      </w:r>
    </w:p>
    <w:p>
      <w:r>
        <w:rPr>
          <w:sz w:val="18"/>
        </w:rPr>
        <w:t>01 Sep 2016 – 01 May 2018</w:t>
      </w:r>
    </w:p>
    <w:p>
      <w:pPr>
        <w:pStyle w:val="ListBullet"/>
        <w:spacing w:after="40"/>
      </w:pPr>
      <w:r>
        <w:t>Provided personalized shopping assistance and upsold seasonal collections, contributing to a 5% sales increase in 2017.</w:t>
      </w:r>
    </w:p>
    <w:p>
      <w:pPr>
        <w:pStyle w:val="ListBullet"/>
        <w:spacing w:after="40"/>
      </w:pPr>
      <w:r>
        <w:t>Managed cash register operations and processed returns in compliance with policy.</w:t>
      </w:r>
    </w:p>
    <w:p>
      <w:pPr>
        <w:pStyle w:val="ListBullet"/>
        <w:spacing w:after="40"/>
      </w:pPr>
      <w:r>
        <w:t>Participated in bi-weekly team meetings to review sales targets and promotional strategies.</w:t>
      </w:r>
    </w:p>
    <w:p>
      <w:pPr>
        <w:pStyle w:val="Heading2"/>
      </w:pPr>
      <w:r>
        <w:rPr>
          <w:sz w:val="26"/>
        </w:rPr>
        <w:t>Education &amp; Training</w:t>
      </w:r>
    </w:p>
    <w:p>
      <w:pPr>
        <w:pStyle w:val="Heading3"/>
      </w:pPr>
      <w:r>
        <w:rPr>
          <w:sz w:val="22"/>
        </w:rPr>
        <w:t>Associate of Arts, Communications</w:t>
      </w:r>
    </w:p>
    <w:p>
      <w:r>
        <w:rPr>
          <w:sz w:val="18"/>
        </w:rPr>
        <w:t>Maricopa Community College</w:t>
      </w:r>
    </w:p>
    <w:p>
      <w:r>
        <w:rPr>
          <w:sz w:val="18"/>
        </w:rPr>
        <w:t xml:space="preserve"> – 2016</w:t>
      </w:r>
    </w:p>
    <w:p>
      <w:pPr>
        <w:pStyle w:val="Heading3"/>
      </w:pPr>
      <w:r>
        <w:rPr>
          <w:sz w:val="22"/>
        </w:rPr>
        <w:t>General Education Diploma (GED)</w:t>
      </w:r>
    </w:p>
    <w:p>
      <w:r>
        <w:rPr>
          <w:sz w:val="18"/>
        </w:rPr>
        <w:t>Phoenix Adult Learning Center</w:t>
      </w:r>
    </w:p>
    <w:p>
      <w:r>
        <w:rPr>
          <w:sz w:val="18"/>
        </w:rPr>
        <w:t xml:space="preserve"> – 2012</w:t>
      </w:r>
    </w:p>
    <w:tbl>
      <w:tblPr>
        <w:tblW w:type="auto" w:w="0"/>
        <w:jc w:val="center"/>
        <w:tblLayout w:type="fixed"/>
        <w:tblLook w:firstColumn="1" w:firstRow="1" w:lastColumn="0" w:lastRow="0" w:noHBand="0" w:noVBand="1" w:val="04A0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102"/>
        <w:gridCol w:w="5102"/>
      </w:tblGrid>
      <w:tr>
        <w:tc>
          <w:tcPr>
            <w:tcW w:type="dxa" w:w="4986"/>
          </w:tcPr>
          <w:p/>
          <w:p>
            <w:r>
              <w:rPr>
                <w:b/>
                <w:sz w:val="26"/>
              </w:rPr>
              <w:t>Skills</w:t>
            </w:r>
          </w:p>
          <w:p>
            <w:r>
              <w:t>Customer Service, Inventory Management, Team Scheduling, Microsoft Office, Point-of-Sale (POS) Systems, Conflict Resolution, Event Coordination, Time Management, Retail Sales, Budget Tracking, Report Writing, Vendor Communication, Training &amp; Onboarding, Inventory Auditing, Multitasking in Fast-Paced Environments, Communication &amp; Interpersonal Skills, PowerPoint Presentations, Data Entry &amp; Record Keeping</w:t>
            </w:r>
          </w:p>
          <w:p>
            <w:r>
              <w:rPr>
                <w:b/>
                <w:sz w:val="26"/>
              </w:rPr>
              <w:t>Languages</w:t>
            </w:r>
          </w:p>
          <w:p>
            <w:r>
              <w:t>English — Fluent</w:t>
            </w:r>
          </w:p>
          <w:p>
            <w:r>
              <w:t>Hungarian — Conversational proficiency (native speaker)</w:t>
            </w:r>
          </w:p>
          <w:p>
            <w:r>
              <w:rPr>
                <w:b/>
                <w:sz w:val="26"/>
              </w:rPr>
              <w:t>Certifications</w:t>
            </w:r>
          </w:p>
          <w:p>
            <w:r>
              <w:t>OSHA Safety Training Certificate | 2020</w:t>
            </w:r>
          </w:p>
          <w:p>
            <w:r>
              <w:rPr>
                <w:b/>
                <w:sz w:val="26"/>
              </w:rPr>
              <w:t>Awards</w:t>
            </w:r>
          </w:p>
          <w:p>
            <w:r>
              <w:t>Employee of the Quarter</w:t>
            </w:r>
          </w:p>
          <w:p>
            <w:r>
              <w:rPr>
                <w:sz w:val="18"/>
              </w:rPr>
              <w:t>Clothiers &amp; Co</w:t>
            </w:r>
          </w:p>
          <w:p>
            <w:r>
              <w:t>Recognized as “Employee of the Quarter” twice at Clothiers &amp; Co for maintaining excellent attendance and team collaboration.</w:t>
            </w:r>
          </w:p>
        </w:tc>
        <w:tc>
          <w:tcPr>
            <w:tcW w:type="dxa" w:w="4986"/>
          </w:tcPr>
          <w:p/>
          <w:p>
            <w:r>
              <w:rPr>
                <w:b/>
                <w:sz w:val="26"/>
              </w:rPr>
              <w:t>Projects</w:t>
            </w:r>
          </w:p>
          <w:p>
            <w:r>
              <w:rPr>
                <w:b/>
                <w:sz w:val="22"/>
              </w:rPr>
              <w:t>Guest Feedback Tracking Spreadsheet</w:t>
            </w:r>
          </w:p>
          <w:p>
            <w:r>
              <w:t>Developed a guest feedback tracking spreadsheet at Desert Breeze Resort, adopted temporarily by regional management for pilot analysis.</w:t>
            </w:r>
          </w:p>
          <w:p>
            <w:r>
              <w:rPr>
                <w:b/>
                <w:sz w:val="26"/>
              </w:rPr>
              <w:t>Interests</w:t>
            </w:r>
          </w:p>
          <w:p>
            <w:r>
              <w:t>Hiking</w:t>
            </w:r>
          </w:p>
          <w:p>
            <w:r>
              <w:t>Community Volunteering</w:t>
            </w:r>
          </w:p>
          <w:p>
            <w:r>
              <w:t>Live Music Events</w:t>
            </w:r>
          </w:p>
          <w:p>
            <w:r>
              <w:t>Amateur Photography</w:t>
            </w:r>
          </w:p>
          <w:p>
            <w:r>
              <w:rPr>
                <w:b/>
                <w:sz w:val="26"/>
              </w:rPr>
              <w:t>References</w:t>
            </w:r>
          </w:p>
          <w:p>
            <w:r>
              <w:t>References available upon request</w:t>
            </w:r>
          </w:p>
        </w:tc>
      </w:tr>
    </w:tbl>
    <w:sectPr w:rsidR="00FC693F" w:rsidRPr="0006063C" w:rsidSect="00034616">
      <w:pgSz w:w="12240" w:h="15840"/>
      <w:pgMar w:top="1020" w:right="1134" w:bottom="10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1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